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KMF</w:t>
            </w:r>
          </w:p>
          <w:p>
            <w:pPr>
              <w:spacing w:before="0" w:after="0"/>
            </w:pPr>
            <w:r>
              <w:t>Isolation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3776668" name="f96db580-d40f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217355" name="f96db580-d40f-11f0-aeb1-ebdc2ba506c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9972087" name="044f337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0565525" name="044f3370-d410-11f0-aeb1-ebdc2ba506c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KMF: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Platten lose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9132956" name="3fcf498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7727146" name="3fcf4980-d410-11f0-aeb1-ebdc2ba506c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6012009" name="4650efc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8352915" name="4650efc0-d410-11f0-aeb1-ebdc2ba506c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Keller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1205552" name="1e52c9c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236572" name="1e52c9c0-d411-11f0-aeb1-ebdc2ba506c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0685959" name="2978559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6163252" name="29785590-d411-11f0-aeb1-ebdc2ba506c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Brandschutzklappen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1689557" name="2d9e5bc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5643701" name="2d9e5bc0-d415-11f0-aeb1-ebdc2ba506c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8319672" name="3419243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858289" name="34192430-d415-11f0-aeb1-ebdc2ba506c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3 OG</w:t>
            </w:r>
          </w:p>
          <w:p>
            <w:pPr>
              <w:spacing w:before="0" w:after="0"/>
            </w:pPr>
            <w:r>
              <w:t>Noden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Elektroofen</w:t>
            </w:r>
          </w:p>
          <w:p>
            <w:pPr>
              <w:spacing w:before="0" w:after="0"/>
            </w:pPr>
            <w:r>
              <w:t>Asbesthaltig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6135981" name="6a0db70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061209" name="6a0db700-d419-11f0-ba56-a9a52f3e9c7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7299038" name="7207574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433285" name="72075740-d419-11f0-ba56-a9a52f3e9c7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